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梁海娜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7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中医八243;中医九24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400287—055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梁海娜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110033—011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梁海娜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B4-110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